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106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左晶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3~9周</w:t>
      </w:r>
    </w:p>
    <w:bookmarkStart w:id="1" w:name="1010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中医眼科学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(030716—007)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（省中）中医八223;中医八221;中医八222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